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阿瓦提县：严格督办审核 提高信访办理质效</w:t>
      </w:r>
    </w:p>
    <w:p>
      <w:r>
        <w:t>来源网站: 新疆纪检监察 (新疆)</w:t>
      </w:r>
    </w:p>
    <w:p>
      <w:r>
        <w:t>原始链接: https://www.xjjw.gov.cn/show/461-164536.html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15:00:57</w:t>
      </w:r>
    </w:p>
    <w:p>
      <w:pPr>
        <w:pStyle w:val="Heading1"/>
      </w:pPr>
      <w:r>
        <w:t>正文</w:t>
      </w:r>
    </w:p>
    <w:p>
      <w:r>
        <w:t>网站首页</w:t>
      </w:r>
    </w:p>
    <w:p>
      <w:r>
        <w:t>要闻聚焦</w:t>
      </w:r>
    </w:p>
    <w:p>
      <w:r>
        <w:t>信息公开</w:t>
      </w:r>
    </w:p>
    <w:p>
      <w:r>
        <w:t>权威发布</w:t>
      </w:r>
    </w:p>
    <w:p>
      <w:r>
        <w:t>巡视巡察</w:t>
      </w:r>
    </w:p>
    <w:p>
      <w:r>
        <w:t>天山视界</w:t>
      </w:r>
    </w:p>
    <w:p>
      <w:r>
        <w:t>党纪法规</w:t>
      </w:r>
    </w:p>
    <w:p>
      <w:r>
        <w:t>专题集锦</w:t>
      </w:r>
    </w:p>
    <w:p>
      <w:r>
        <w:t>网站首页</w:t>
      </w:r>
    </w:p>
    <w:p>
      <w:r>
        <w:t>要闻聚焦</w:t>
      </w:r>
    </w:p>
    <w:p>
      <w:r>
        <w:t>信息公开</w:t>
      </w:r>
    </w:p>
    <w:p>
      <w:r>
        <w:t>权威发布</w:t>
      </w:r>
    </w:p>
    <w:p>
      <w:r>
        <w:t>巡视巡察</w:t>
      </w:r>
    </w:p>
    <w:p>
      <w:r>
        <w:t>天山视界</w:t>
      </w:r>
    </w:p>
    <w:p>
      <w:r>
        <w:t>党纪法规</w:t>
      </w:r>
    </w:p>
    <w:p>
      <w:r>
        <w:t>专题集锦</w:t>
      </w:r>
    </w:p>
    <w:p>
      <w:r>
        <w:t>网站首页</w:t>
      </w:r>
    </w:p>
    <w:p>
      <w:r>
        <w:t>要闻聚焦</w:t>
      </w:r>
    </w:p>
    <w:p>
      <w:r>
        <w:t>信息公开</w:t>
      </w:r>
    </w:p>
    <w:p>
      <w:r>
        <w:t>权威发布</w:t>
      </w:r>
    </w:p>
    <w:p>
      <w:r>
        <w:t>巡视巡察</w:t>
      </w:r>
    </w:p>
    <w:p>
      <w:r>
        <w:t>天山视界</w:t>
      </w:r>
    </w:p>
    <w:p>
      <w:r>
        <w:t>党纪法规</w:t>
      </w:r>
    </w:p>
    <w:p>
      <w:r>
        <w:t>专题集锦</w:t>
      </w:r>
    </w:p>
    <w:p>
      <w:r>
        <w:t>所在位置：首页 &gt; 天山清风 &gt; 信访工作 &gt; 正文</w:t>
      </w:r>
    </w:p>
    <w:p>
      <w:r>
        <w:t>阿瓦提县：严格督办审核 提高信访办理质效</w:t>
      </w:r>
    </w:p>
    <w:p>
      <w:r>
        <w:t>发布日期：2024-04-19 10:39</w:t>
        <w:br/>
        <w:t>来源：自治区纪委监委网站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“群众有事主动找我们纪委解决。这是群众的信任，我们要耐心接待，一定要把问题登记清楚，是我们受理范围的，要尽快办理，绝不能怠慢，不属我们受理范围的，也一定要给老百姓讲清楚，告诉老百姓应该怎么做，一定要想方设法把老百姓的问题解决了，绝不能有一丝敷衍，要真心实意的帮助他们，不能让他们失望。”早上刚上班，阿瓦提县纪委监委信访室主任卡斯木·买买提一边接访，一边叮嘱身边的干部。</w:t>
        <w:br/>
        <w:t>该县纪委监委聚焦主业主责，本着对老百姓负责的态度，不断在压实信访举报件办理责任，加大督办力度，严格审核把关上下功夫，进一步规范信访件办理工作，确保信访举报件保质保量高效办理，扎实做好“送上门”来的群众工作。</w:t>
        <w:br/>
        <w:t>为提高工作效率，该县纪委监委根据信访件办结时限，建立信访件登记台账，定期对办理情况进行梳理，掌握所有信访件的调查进度、处理结果情况，及时跟踪提醒承办部门按期办结。根据办理时限的不同，信访件催办督办的方式也不同。对于即将到期的信访件，采取电话询问情况、了解办理进度的方式，提醒承办部门在规定时限内办结；对于无正当理由超期未办结的信访件通过发放工作提醒、例会通报等方式进行催办。</w:t>
        <w:br/>
        <w:t>纪检监察信访举报工作是关乎群众切身利益的一项重要工作，也是党风廉政建设和反腐败斗争的一道重要防线，面对腐败和不正之风，信访举报是维护公平正义的重要途径，也是直面老百姓的窗口，所以平时工作中需要更高效、严谨、细致和耐心。该县纪委监委信访室会同对口纪检监察室对“问题是否查清、证据是否确凿、材料是否齐全、处理是否恰当”等情况进行审核，对于调查不清、定性不准、处理不到位、群众有合理诉求不满意的一律退回，要求补充核查、重新研究处理意见或者补报有关材料，实行审核、退办机制，有效提高了信访件办理效率、质量和群众满意度。（阿瓦提县纪委监委 孟娟︱责任编辑 代光辉）</w:t>
      </w:r>
    </w:p>
    <w:p>
      <w:r>
        <w:t>上一篇：</w:t>
      </w:r>
    </w:p>
    <w:p>
      <w:r>
        <w:t>博湖县：“擦亮”信访窗口 提升信访质效</w:t>
      </w:r>
    </w:p>
    <w:p>
      <w:r>
        <w:t>所在位置：首页 &gt; 天山清风 &gt; 信访工作 &gt; 正文</w:t>
      </w:r>
    </w:p>
    <w:p>
      <w:r>
        <w:t>阿瓦提县：严格督办审核 提高信访办理质效</w:t>
      </w:r>
    </w:p>
    <w:p>
      <w:r>
        <w:t>发布日期：2024-04-19 10:39</w:t>
        <w:br/>
        <w:t>来源：自治区纪委监委网站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“群众有事主动找我们纪委解决。这是群众的信任，我们要耐心接待，一定要把问题登记清楚，是我们受理范围的，要尽快办理，绝不能怠慢，不属我们受理范围的，也一定要给老百姓讲清楚，告诉老百姓应该怎么做，一定要想方设法把老百姓的问题解决了，绝不能有一丝敷衍，要真心实意的帮助他们，不能让他们失望。”早上刚上班，阿瓦提县纪委监委信访室主任卡斯木·买买提一边接访，一边叮嘱身边的干部。</w:t>
        <w:br/>
        <w:t>该县纪委监委聚焦主业主责，本着对老百姓负责的态度，不断在压实信访举报件办理责任，加大督办力度，严格审核把关上下功夫，进一步规范信访件办理工作，确保信访举报件保质保量高效办理，扎实做好“送上门”来的群众工作。</w:t>
        <w:br/>
        <w:t>为提高工作效率，该县纪委监委根据信访件办结时限，建立信访件登记台账，定期对办理情况进行梳理，掌握所有信访件的调查进度、处理结果情况，及时跟踪提醒承办部门按期办结。根据办理时限的不同，信访件催办督办的方式也不同。对于即将到期的信访件，采取电话询问情况、了解办理进度的方式，提醒承办部门在规定时限内办结；对于无正当理由超期未办结的信访件通过发放工作提醒、例会通报等方式进行催办。</w:t>
        <w:br/>
        <w:t>纪检监察信访举报工作是关乎群众切身利益的一项重要工作，也是党风廉政建设和反腐败斗争的一道重要防线，面对腐败和不正之风，信访举报是维护公平正义的重要途径，也是直面老百姓的窗口，所以平时工作中需要更高效、严谨、细致和耐心。该县纪委监委信访室会同对口纪检监察室对“问题是否查清、证据是否确凿、材料是否齐全、处理是否恰当”等情况进行审核，对于调查不清、定性不准、处理不到位、群众有合理诉求不满意的一律退回，要求补充核查、重新研究处理意见或者补报有关材料，实行审核、退办机制，有效提高了信访件办理效率、质量和群众满意度。（阿瓦提县纪委监委 孟娟︱责任编辑 代光辉）</w:t>
      </w:r>
    </w:p>
    <w:p>
      <w:r>
        <w:t>上一篇：</w:t>
      </w:r>
    </w:p>
    <w:p>
      <w:r>
        <w:t>博湖县：“擦亮”信访窗口 提升信访质效</w:t>
      </w:r>
    </w:p>
    <w:p>
      <w:r>
        <w:t>阿瓦提县：严格督办审核 提高信访办理质效</w:t>
      </w:r>
    </w:p>
    <w:p>
      <w:r>
        <w:t>发布日期：2024-04-19 10:39</w:t>
        <w:br/>
        <w:t>来源：自治区纪委监委网站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“群众有事主动找我们纪委解决。这是群众的信任，我们要耐心接待，一定要把问题登记清楚，是我们受理范围的，要尽快办理，绝不能怠慢，不属我们受理范围的，也一定要给老百姓讲清楚，告诉老百姓应该怎么做，一定要想方设法把老百姓的问题解决了，绝不能有一丝敷衍，要真心实意的帮助他们，不能让他们失望。”早上刚上班，阿瓦提县纪委监委信访室主任卡斯木·买买提一边接访，一边叮嘱身边的干部。</w:t>
        <w:br/>
        <w:t>该县纪委监委聚焦主业主责，本着对老百姓负责的态度，不断在压实信访举报件办理责任，加大督办力度，严格审核把关上下功夫，进一步规范信访件办理工作，确保信访举报件保质保量高效办理，扎实做好“送上门”来的群众工作。</w:t>
        <w:br/>
        <w:t>为提高工作效率，该县纪委监委根据信访件办结时限，建立信访件登记台账，定期对办理情况进行梳理，掌握所有信访件的调查进度、处理结果情况，及时跟踪提醒承办部门按期办结。根据办理时限的不同，信访件催办督办的方式也不同。对于即将到期的信访件，采取电话询问情况、了解办理进度的方式，提醒承办部门在规定时限内办结；对于无正当理由超期未办结的信访件通过发放工作提醒、例会通报等方式进行催办。</w:t>
        <w:br/>
        <w:t>纪检监察信访举报工作是关乎群众切身利益的一项重要工作，也是党风廉政建设和反腐败斗争的一道重要防线，面对腐败和不正之风，信访举报是维护公平正义的重要途径，也是直面老百姓的窗口，所以平时工作中需要更高效、严谨、细致和耐心。该县纪委监委信访室会同对口纪检监察室对“问题是否查清、证据是否确凿、材料是否齐全、处理是否恰当”等情况进行审核，对于调查不清、定性不准、处理不到位、群众有合理诉求不满意的一律退回，要求补充核查、重新研究处理意见或者补报有关材料，实行审核、退办机制，有效提高了信访件办理效率、质量和群众满意度。（阿瓦提县纪委监委 孟娟︱责任编辑 代光辉）</w:t>
      </w:r>
    </w:p>
    <w:p>
      <w:r>
        <w:t>上一篇：</w:t>
      </w:r>
    </w:p>
    <w:p>
      <w:r>
        <w:t>博湖县：“擦亮”信访窗口 提升信访质效</w:t>
      </w:r>
    </w:p>
    <w:p>
      <w:r>
        <w:t>阿瓦提县：严格督办审核 提高信访办理质效</w:t>
      </w:r>
    </w:p>
    <w:p>
      <w:r>
        <w:t>发布日期：2024-04-19 10:39</w:t>
        <w:br/>
        <w:t>来源：自治区纪委监委网站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“群众有事主动找我们纪委解决。这是群众的信任，我们要耐心接待，一定要把问题登记清楚，是我们受理范围的，要尽快办理，绝不能怠慢，不属我们受理范围的，也一定要给老百姓讲清楚，告诉老百姓应该怎么做，一定要想方设法把老百姓的问题解决了，绝不能有一丝敷衍，要真心实意的帮助他们，不能让他们失望。”早上刚上班，阿瓦提县纪委监委信访室主任卡斯木·买买提一边接访，一边叮嘱身边的干部。</w:t>
        <w:br/>
        <w:t>该县纪委监委聚焦主业主责，本着对老百姓负责的态度，不断在压实信访举报件办理责任，加大督办力度，严格审核把关上下功夫，进一步规范信访件办理工作，确保信访举报件保质保量高效办理，扎实做好“送上门”来的群众工作。</w:t>
        <w:br/>
        <w:t>为提高工作效率，该县纪委监委根据信访件办结时限，建立信访件登记台账，定期对办理情况进行梳理，掌握所有信访件的调查进度、处理结果情况，及时跟踪提醒承办部门按期办结。根据办理时限的不同，信访件催办督办的方式也不同。对于即将到期的信访件，采取电话询问情况、了解办理进度的方式，提醒承办部门在规定时限内办结；对于无正当理由超期未办结的信访件通过发放工作提醒、例会通报等方式进行催办。</w:t>
        <w:br/>
        <w:t>纪检监察信访举报工作是关乎群众切身利益的一项重要工作，也是党风廉政建设和反腐败斗争的一道重要防线，面对腐败和不正之风，信访举报是维护公平正义的重要途径，也是直面老百姓的窗口，所以平时工作中需要更高效、严谨、细致和耐心。该县纪委监委信访室会同对口纪检监察室对“问题是否查清、证据是否确凿、材料是否齐全、处理是否恰当”等情况进行审核，对于调查不清、定性不准、处理不到位、群众有合理诉求不满意的一律退回，要求补充核查、重新研究处理意见或者补报有关材料，实行审核、退办机制，有效提高了信访件办理效率、质量和群众满意度。（阿瓦提县纪委监委 孟娟︱责任编辑 代光辉）</w:t>
      </w:r>
    </w:p>
    <w:p>
      <w:r>
        <w:t>上一篇：</w:t>
      </w:r>
    </w:p>
    <w:p>
      <w:r>
        <w:t>博湖县：“擦亮”信访窗口 提升信访质效</w:t>
      </w:r>
    </w:p>
    <w:p>
      <w:r>
        <w:t>阿瓦提县：严格督办审核 提高信访办理质效</w:t>
      </w:r>
    </w:p>
    <w:p>
      <w:r>
        <w:t>发布日期：2024-04-19 10:39</w:t>
        <w:br/>
        <w:t>来源：自治区纪委监委网站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阿瓦提县：严格督办审核 提高信访办理质效</w:t>
      </w:r>
    </w:p>
    <w:p>
      <w:r>
        <w:t>发布日期：2024-04-19 10:39</w:t>
        <w:br/>
        <w:t>来源：自治区纪委监委网站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分享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QQ空间</w:t>
        <w:br/>
        <w:t>新浪微博</w:t>
      </w:r>
    </w:p>
    <w:p>
      <w:r>
        <w:t>QQ</w:t>
        <w:br/>
        <w:t>微信</w:t>
      </w:r>
    </w:p>
    <w:p>
      <w:r>
        <w:t>“群众有事主动找我们纪委解决。这是群众的信任，我们要耐心接待，一定要把问题登记清楚，是我们受理范围的，要尽快办理，绝不能怠慢，不属我们受理范围的，也一定要给老百姓讲清楚，告诉老百姓应该怎么做，一定要想方设法把老百姓的问题解决了，绝不能有一丝敷衍，要真心实意的帮助他们，不能让他们失望。”早上刚上班，阿瓦提县纪委监委信访室主任卡斯木·买买提一边接访，一边叮嘱身边的干部。</w:t>
        <w:br/>
        <w:t>该县纪委监委聚焦主业主责，本着对老百姓负责的态度，不断在压实信访举报件办理责任，加大督办力度，严格审核把关上下功夫，进一步规范信访件办理工作，确保信访举报件保质保量高效办理，扎实做好“送上门”来的群众工作。</w:t>
        <w:br/>
        <w:t>为提高工作效率，该县纪委监委根据信访件办结时限，建立信访件登记台账，定期对办理情况进行梳理，掌握所有信访件的调查进度、处理结果情况，及时跟踪提醒承办部门按期办结。根据办理时限的不同，信访件催办督办的方式也不同。对于即将到期的信访件，采取电话询问情况、了解办理进度的方式，提醒承办部门在规定时限内办结；对于无正当理由超期未办结的信访件通过发放工作提醒、例会通报等方式进行催办。</w:t>
        <w:br/>
        <w:t>纪检监察信访举报工作是关乎群众切身利益的一项重要工作，也是党风廉政建设和反腐败斗争的一道重要防线，面对腐败和不正之风，信访举报是维护公平正义的重要途径，也是直面老百姓的窗口，所以平时工作中需要更高效、严谨、细致和耐心。该县纪委监委信访室会同对口纪检监察室对“问题是否查清、证据是否确凿、材料是否齐全、处理是否恰当”等情况进行审核，对于调查不清、定性不准、处理不到位、群众有合理诉求不满意的一律退回，要求补充核查、重新研究处理意见或者补报有关材料，实行审核、退办机制，有效提高了信访件办理效率、质量和群众满意度。（阿瓦提县纪委监委 孟娟︱责任编辑 代光辉）</w:t>
      </w:r>
    </w:p>
    <w:p>
      <w:r>
        <w:t>“群众有事主动找我们纪委解决。这是群众的信任，我们要耐心接待，一定要把问题登记清楚，是我们受理范围的，要尽快办理，绝不能怠慢，不属我们受理范围的，也一定要给老百姓讲清楚，告诉老百姓应该怎么做，一定要想方设法把老百姓的问题解决了，绝不能有一丝敷衍，要真心实意的帮助他们，不能让他们失望。”早上刚上班，阿瓦提县纪委监委信访室主任卡斯木·买买提一边接访，一边叮嘱身边的干部。</w:t>
      </w:r>
    </w:p>
    <w:p>
      <w:r>
        <w:t>该县纪委监委聚焦主业主责，本着对老百姓负责的态度，不断在压实信访举报件办理责任，加大督办力度，严格审核把关上下功夫，进一步规范信访件办理工作，确保信访举报件保质保量高效办理，扎实做好“送上门”来的群众工作。</w:t>
      </w:r>
    </w:p>
    <w:p>
      <w:r>
        <w:t>为提高工作效率，该县纪委监委根据信访件办结时限，建立信访件登记台账，定期对办理情况进行梳理，掌握所有信访件的调查进度、处理结果情况，及时跟踪提醒承办部门按期办结。根据办理时限的不同，信访件催办督办的方式也不同。对于即将到期的信访件，采取电话询问情况、了解办理进度的方式，提醒承办部门在规定时限内办结；对于无正当理由超期未办结的信访件通过发放工作提醒、例会通报等方式进行催办。</w:t>
      </w:r>
    </w:p>
    <w:p>
      <w:r>
        <w:t>纪检监察信访举报工作是关乎群众切身利益的一项重要工作，也是党风廉政建设和反腐败斗争的一道重要防线，面对腐败和不正之风，信访举报是维护公平正义的重要途径，也是直面老百姓的窗口，所以平时工作中需要更高效、严谨、细致和耐心。该县纪委监委信访室会同对口纪检监察室对“问题是否查清、证据是否确凿、材料是否齐全、处理是否恰当”等情况进行审核，对于调查不清、定性不准、处理不到位、群众有合理诉求不满意的一律退回，要求补充核查、重新研究处理意见或者补报有关材料，实行审核、退办机制，有效提高了信访件办理效率、质量和群众满意度。（阿瓦提县纪委监委 孟娟︱责任编辑 代光辉）</w:t>
      </w:r>
    </w:p>
    <w:p>
      <w:r>
        <w:t>上一篇：</w:t>
      </w:r>
    </w:p>
    <w:p>
      <w:r>
        <w:t>博湖县：“擦亮”信访窗口 提升信访质效</w:t>
      </w:r>
    </w:p>
    <w:p>
      <w:r>
        <w:t>上一篇：</w:t>
      </w:r>
    </w:p>
    <w:p>
      <w:r>
        <w:t>博湖县：“擦亮”信访窗口 提升信访质效</w:t>
      </w:r>
    </w:p>
    <w:p>
      <w:r>
        <w:t>博湖县：“擦亮”信访窗口 提升信访质效</w:t>
      </w:r>
    </w:p>
    <w:p>
      <w:r>
        <w:t>中共新疆维吾尔自治区纪律检查委员会、新疆维吾尔自治区监察委员会 主办</w:t>
      </w:r>
    </w:p>
    <w:p>
      <w:r>
        <w:t>网站声明</w:t>
      </w:r>
    </w:p>
    <w:p>
      <w:r>
        <w:t>联系我们</w:t>
      </w:r>
    </w:p>
    <w:p>
      <w:r>
        <w:t>[新ICP备13001445号-1]</w:t>
        <w:br/>
        <w:t xml:space="preserve"> 新公网安备 65010202000057号</w:t>
      </w:r>
    </w:p>
    <w:p>
      <w:r>
        <w:t>中共新疆维吾尔自治区纪律检查委员会、新疆维吾尔自治区监察委员会 主办</w:t>
      </w:r>
    </w:p>
    <w:p>
      <w:r>
        <w:t>网站声明</w:t>
      </w:r>
    </w:p>
    <w:p>
      <w:r>
        <w:t>联系我们</w:t>
      </w:r>
    </w:p>
    <w:p>
      <w:r>
        <w:t>[新ICP备13001445号-1]</w:t>
        <w:br/>
        <w:t xml:space="preserve"> 新公网安备 65010202000057号</w:t>
      </w:r>
    </w:p>
    <w:p>
      <w:r>
        <w:t>中共新疆维吾尔自治区纪律检查委员会、新疆维吾尔自治区监察委员会 主办</w:t>
      </w:r>
    </w:p>
    <w:p>
      <w:r>
        <w:t>网站声明</w:t>
      </w:r>
    </w:p>
    <w:p>
      <w:r>
        <w:t>联系我们</w:t>
      </w:r>
    </w:p>
    <w:p>
      <w:r>
        <w:t>网站声明</w:t>
      </w:r>
    </w:p>
    <w:p>
      <w:r>
        <w:t>网站声明</w:t>
      </w:r>
    </w:p>
    <w:p>
      <w:r>
        <w:t>联系我们</w:t>
      </w:r>
    </w:p>
    <w:p>
      <w:r>
        <w:t>联系我们</w:t>
      </w:r>
    </w:p>
    <w:p>
      <w:r>
        <w:t>[新ICP备13001445号-1]</w:t>
      </w:r>
    </w:p>
    <w:p>
      <w:r>
        <w:t>新公网安备 65010202000057号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